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0187221" name="2ea7ac0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4258099" name="2ea7ac00-8e25-11f0-8bfa-8be5e3f0420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2591149" name="327d933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0463598" name="327d9330-8e25-11f0-8bfa-8be5e3f0420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Kiosk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Windfolie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013238" name="5ce0f200-8e27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6868868" name="5ce0f200-8e27-11f0-8bfa-8be5e3f0420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0432316" name="5f8b7890-8e27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303481" name="5f8b7890-8e27-11f0-8bfa-8be5e3f0420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